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2513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闫菲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8~17周</w:t>
      </w:r>
    </w:p>
    <w:bookmarkStart w:id="1" w:name="1251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(030301—002)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(031625—001)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（省中）中医养生22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(030301—002)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(031625—001)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（省中）中医养生22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(030302—001)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（省中）中医221;中医222;中医224;中医223;中医225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(030301—002)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(030302—001)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（省中）中医221;中医222;中医224;中医223;中医225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